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17201566" name="d248d200-bf97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195170" name="d248d200-bf97-11f0-bd43-674a3bc54c3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8321054" name="d7335d80-bf97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8631165" name="d7335d80-bf97-11f0-bd43-674a3bc54c3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2765424" name="717ec40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9803302" name="717ec400-bf99-11f0-bd43-674a3bc54c3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2847745" name="7b0cbfe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3212111" name="7b0cbfe0-bf99-11f0-bd43-674a3bc54c3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1646898" name="8c92392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591504" name="8c923920-bf99-11f0-bd43-674a3bc54c3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89008130" name="955df67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9838705" name="955df670-bf99-11f0-bd43-674a3bc54c3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6053301" name="0186b6c0-bf9a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1506217" name="0186b6c0-bf9a-11f0-bd43-674a3bc54c3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5255088" name="0534f1b0-bf9a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1698234" name="0534f1b0-bf9a-11f0-bd43-674a3bc54c3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Badezimmer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Boden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32858851" name="aeddc150-bf9b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9281132" name="aeddc150-bf9b-11f0-bd43-674a3bc54c3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6397350" name="b3272ad0-bf9b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7136324" name="b3272ad0-bf9b-11f0-bd43-674a3bc54c3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